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DB106_length_519_mean_cov_5.20231213873</w:t>
      </w:r>
    </w:p>
    <w:p>
      <w:pPr/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