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DB106_length_497_mean_cov_6.33802816901</w:t>
      </w:r>
    </w:p>
    <w:p>
      <w:pPr/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