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DB106_length_478_mean_cov_5.96234309623</w:t>
      </w:r>
    </w:p>
    <w:p>
      <w:pPr/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