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DB106_length_473_mean_cov_6.34249471459</w:t>
      </w:r>
    </w:p>
    <w:p>
      <w:pPr/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