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DB106_length_435_mean_cov_7.24137931034</w:t>
      </w:r>
    </w:p>
    <w:p>
      <w:pPr/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