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DB106_length_318_mean_cov_8.01886792453</w:t>
      </w:r>
    </w:p>
    <w:p>
      <w:pPr/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