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DB106_length_310_mean_cov_18.4096774194</w:t>
      </w:r>
    </w:p>
    <w:p>
      <w:pPr/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