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DB105_length_636_mean_cov_7.60377358491</w:t>
      </w:r>
    </w:p>
    <w:p>
      <w:pPr/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C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