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DB105_length_569_mean_cov_7.64499121265</w:t>
      </w:r>
    </w:p>
    <w:p>
      <w:pPr/>
      <w:r>
        <w:t>T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G</w:t>
      </w:r>
      <w:r>
        <w:t>T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