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DB105_length_443_mean_cov_12.1896162528</w:t>
      </w:r>
    </w:p>
    <w:p>
      <w:pPr/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000000"/>
        </w:rPr>
        <w:t>|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C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T</w:t>
      </w:r>
      <w:r>
        <w:t>C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000000"/>
        </w:rPr>
        <w:t>|</w:t>
      </w:r>
      <w:r>
        <w:t>G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C</w:t>
      </w:r>
      <w:r>
        <w:t>C</w:t>
      </w:r>
      <w:r>
        <w:t>A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G</w:t>
      </w:r>
      <w:r>
        <w:t>T</w:t>
      </w:r>
      <w:r>
        <w:t>G</w:t>
      </w:r>
      <w:r>
        <w:t>C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T</w:t>
      </w:r>
      <w:r>
        <w:t>A</w:t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