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DB105_length_300_mean_cov_6.0</w:t>
      </w:r>
    </w:p>
    <w:p>
      <w:pPr/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rPr>
          <w:color w:val="000000"/>
        </w:rPr>
        <w:t>|</w:t>
      </w:r>
      <w:r>
        <w:rPr>
          <w:color w:val="DC143C"/>
          <w:u w:val="single"/>
        </w:rPr>
        <w:t>T</w:t>
      </w:r>
      <w:r>
        <w:rPr>
          <w:color w:val="000000"/>
        </w:rPr>
        <w:t>|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