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DB104_length_439_mean_cov_5.6013667426</w:t>
      </w:r>
    </w:p>
    <w:p>
      <w:pPr/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G</w:t>
      </w:r>
      <w:r>
        <w:t>G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G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t>A</w:t>
      </w:r>
      <w:r>
        <w:t>A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