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DB104_length_344_mean_cov_6.10465116279</w:t>
      </w:r>
    </w:p>
    <w:p>
      <w:pPr/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C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