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DB103_length_482_mean_cov_5.67842323651</w:t>
      </w:r>
    </w:p>
    <w:p>
      <w:pPr/>
      <w:r>
        <w:t>G</w:t>
      </w:r>
      <w:r>
        <w:t>G</w:t>
      </w:r>
      <w:r>
        <w:t>C</w:t>
      </w:r>
      <w:r>
        <w:t>G</w:t>
      </w:r>
      <w:r>
        <w:t>T</w:t>
      </w:r>
      <w:r>
        <w:t>G</w:t>
      </w:r>
      <w:r>
        <w:t>A</w:t>
      </w:r>
      <w:r>
        <w:t>G</w:t>
      </w:r>
      <w:r>
        <w:t>C</w:t>
      </w:r>
      <w:r>
        <w:t>C</w:t>
      </w:r>
      <w:r>
        <w:t>A</w:t>
      </w:r>
      <w:r>
        <w:t>C</w:t>
      </w:r>
      <w:r>
        <w:t>C</w:t>
      </w:r>
      <w:r>
        <w:t>G</w:t>
      </w:r>
      <w:r>
        <w:t>T</w:t>
      </w:r>
      <w:r>
        <w:t>G</w:t>
      </w:r>
      <w:r>
        <w:t>C</w:t>
      </w:r>
      <w:r>
        <w:t>C</w:t>
      </w:r>
      <w:r>
        <w:t>C</w:t>
      </w:r>
      <w:r>
        <w:t>C</w:t>
      </w:r>
      <w:r>
        <w:t>A</w:t>
      </w:r>
      <w:r>
        <w:t>C</w:t>
      </w:r>
      <w:r>
        <w:t>C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T</w:t>
      </w:r>
      <w:r>
        <w:t>A</w:t>
      </w:r>
      <w:r>
        <w:t>G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rPr>
          <w:color w:val="000000"/>
        </w:rPr>
        <w:t>|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3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000000"/>
        </w:rPr>
        <w:t>|</w:t>
      </w:r>
      <w:r>
        <w:t>A</w:t>
      </w:r>
      <w:r>
        <w:t>A</w:t>
      </w:r>
      <w:r>
        <w:t>T</w:t>
      </w:r>
      <w:r>
        <w:t>T</w:t>
      </w:r>
      <w:r>
        <w:t>A</w:t>
      </w:r>
      <w:r>
        <w:t>G</w:t>
      </w:r>
      <w:r>
        <w:t>C</w:t>
      </w:r>
      <w:r>
        <w:t>T</w:t>
      </w:r>
      <w:r>
        <w:t>G</w:t>
      </w:r>
      <w:r>
        <w:t>G</w:t>
      </w:r>
      <w:r>
        <w:t>T</w:t>
      </w:r>
      <w:r>
        <w:t>A</w:t>
      </w:r>
      <w:r>
        <w:t>T</w:t>
      </w:r>
      <w:r>
        <w:t>G</w:t>
      </w:r>
      <w:r>
        <w:t>G</w:t>
      </w:r>
      <w:r>
        <w:t>T</w:t>
      </w:r>
      <w:r>
        <w:t>G</w:t>
      </w:r>
      <w:r>
        <w:t>G</w:t>
      </w:r>
      <w:r>
        <w:t>C</w:t>
      </w:r>
      <w:r>
        <w:t>G</w:t>
      </w:r>
      <w:r>
        <w:t>G</w:t>
      </w:r>
      <w:r>
        <w:t>G</w:t>
      </w:r>
      <w:r>
        <w:t>T</w:t>
      </w:r>
      <w:r>
        <w:t>G</w:t>
      </w:r>
      <w:r>
        <w:t>C</w:t>
      </w:r>
      <w:r>
        <w:t>C</w:t>
      </w:r>
      <w:r>
        <w:t>T</w:t>
      </w:r>
      <w:r>
        <w:t>G</w:t>
      </w:r>
      <w:r>
        <w:t>T</w:t>
      </w:r>
      <w:r>
        <w:t>A</w:t>
      </w:r>
      <w:r>
        <w:t>G</w:t>
      </w:r>
      <w:r>
        <w:t>T</w:t>
      </w:r>
      <w:r>
        <w:t>T</w:t>
      </w:r>
      <w:r>
        <w:t>C</w:t>
      </w:r>
      <w:r>
        <w:t>C</w:t>
      </w:r>
      <w:r>
        <w:t>A</w:t>
      </w:r>
      <w:r>
        <w:t>G</w:t>
      </w:r>
      <w:r>
        <w:t>A</w:t>
      </w:r>
      <w:r>
        <w:t>T</w:t>
      </w:r>
      <w:r>
        <w:t>A</w:t>
      </w:r>
      <w:r>
        <w:t>C</w:t>
      </w:r>
      <w:r>
        <w:t>T</w:t>
      </w:r>
      <w:r>
        <w:t>C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3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9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A</w:t>
      </w:r>
      <w:r>
        <w:t>C</w:t>
      </w:r>
      <w:r>
        <w:t>C</w:t>
      </w:r>
      <w:r>
        <w:t>A</w:t>
      </w:r>
      <w:r>
        <w:t>C</w:t>
      </w:r>
      <w:r>
        <w:t>T</w:t>
      </w:r>
      <w:r>
        <w:t>T</w:t>
      </w:r>
      <w:r>
        <w:t>A</w:t>
      </w:r>
      <w:r>
        <w:t>A</w:t>
      </w:r>
      <w:r>
        <w:t>A</w:t>
      </w:r>
      <w:r>
        <w:t>C</w:t>
      </w:r>
      <w:r>
        <w:t>C</w:t>
      </w:r>
      <w:r>
        <w:t>C</w:t>
      </w:r>
      <w:r>
        <w:t>G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G</w:t>
      </w:r>
      <w:r>
        <w:t>G</w:t>
      </w:r>
      <w:r>
        <w:t>A</w:t>
      </w:r>
      <w:r>
        <w:t>G</w:t>
      </w:r>
      <w:r>
        <w:t>G</w:t>
      </w:r>
      <w:r>
        <w:t>T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C</w:t>
      </w:r>
      <w:r>
        <w:t>C</w:t>
      </w:r>
      <w:r>
        <w:t>A</w:t>
      </w:r>
      <w:r>
        <w:t>A</w:t>
      </w:r>
      <w:r>
        <w:t>G</w:t>
      </w:r>
      <w:r>
        <w:t>A</w:t>
      </w:r>
      <w:r>
        <w:t>T</w:t>
      </w:r>
      <w:r>
        <w:t>G</w:t>
      </w:r>
      <w:r>
        <w:t>G</w:t>
      </w:r>
      <w:r>
        <w:t>A</w:t>
      </w:r>
      <w:r>
        <w:t>G</w:t>
      </w:r>
      <w:r>
        <w:t>C</w:t>
      </w:r>
      <w:r>
        <w:t>C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C</w:t>
      </w:r>
      <w:r>
        <w:t>T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C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A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C</w:t>
      </w:r>
      <w:r>
        <w:t>C</w:t>
      </w:r>
      <w:r>
        <w:t>G</w:t>
      </w:r>
      <w:r>
        <w:t>T</w:t>
      </w:r>
      <w:r>
        <w:t>C</w:t>
      </w:r>
      <w:r>
        <w:t>T</w:t>
      </w:r>
      <w:r>
        <w:t>C</w:t>
      </w:r>
      <w:r>
        <w:rPr>
          <w:color w:val="000000"/>
        </w:rPr>
        <w:t>|</w:t>
      </w:r>
      <w:r>
        <w:rPr>
          <w:color w:val="DC143C"/>
        </w:rPr>
        <w:t>A</w:t>
      </w:r>
      <w:r>
        <w:rPr>
          <w:color w:val="DC143C"/>
        </w:rPr>
        <w:t>A</w:t>
      </w:r>
      <w:r>
        <w:rPr>
          <w:color w:val="DC143C"/>
        </w:rPr>
        <w:t>A</w:t>
      </w:r>
      <w:r>
        <w:rPr>
          <w:color w:val="DC143C"/>
        </w:rPr>
        <w:t>A</w:t>
      </w:r>
      <w:r>
        <w:rPr>
          <w:color w:val="DC143C"/>
        </w:rPr>
        <w:t>A</w:t>
      </w:r>
      <w:r>
        <w:rPr>
          <w:color w:val="DC143C"/>
        </w:rPr>
        <w:t>A</w:t>
      </w:r>
      <w:r>
        <w:rPr>
          <w:color w:val="DC143C"/>
        </w:rPr>
        <w:t>A</w:t>
      </w:r>
      <w:r>
        <w:rPr>
          <w:color w:val="DC143C"/>
        </w:rPr>
        <w:t>A</w:t>
      </w:r>
      <w:r>
        <w:rPr>
          <w:color w:val="DC143C"/>
        </w:rPr>
        <w:t>A</w:t>
      </w:r>
      <w:r>
        <w:rPr>
          <w:color w:val="000000"/>
        </w:rPr>
        <w:t>|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G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G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G</w:t>
      </w:r>
      <w:r>
        <w:t>G</w:t>
      </w:r>
      <w:r>
        <w:t>A</w:t>
      </w:r>
      <w:r>
        <w:t>A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3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5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G</w:t>
      </w:r>
      <w:r>
        <w:t>A</w:t>
      </w:r>
      <w:r>
        <w:t>G</w:t>
      </w:r>
      <w:r>
        <w:t>T</w:t>
      </w:r>
      <w:r>
        <w:t>A</w:t>
      </w:r>
      <w:r>
        <w:t>C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C</w:t>
      </w:r>
      <w:r>
        <w:t>T</w:t>
      </w:r>
      <w:r>
        <w:t>A</w:t>
      </w:r>
      <w:r>
        <w:t>T</w:t>
      </w:r>
      <w:r>
        <w:t>C</w:t>
      </w:r>
      <w:r>
        <w:t>C</w:t>
      </w:r>
      <w:r>
        <w:t>A</w:t>
      </w:r>
      <w:r>
        <w:t>G</w:t>
      </w:r>
      <w:r>
        <w:t>C</w:t>
      </w:r>
      <w:r>
        <w:t>A</w:t>
      </w:r>
      <w:r>
        <w:t>T</w:t>
      </w:r>
      <w:r>
        <w:t>G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T</w:t>
      </w:r>
      <w:r>
        <w:t>T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C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G</w:t>
      </w:r>
      <w:r>
        <w:t>T</w:t>
      </w:r>
      <w:r>
        <w:t>A</w:t>
      </w:r>
      <w:r>
        <w:t>A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T</w:t>
      </w:r>
      <w:r>
        <w:t>T</w:t>
      </w:r>
      <w:r>
        <w:t>C</w:t>
      </w:r>
      <w:r>
        <w:t>A</w:t>
      </w:r>
      <w:r>
        <w:t>G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C</w:t>
      </w:r>
      <w: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