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DB103_length_675_mean_cov_8.37777777778</w:t>
      </w:r>
    </w:p>
    <w:p>
      <w:pPr/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T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G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A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9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C</w:t>
      </w:r>
      <w:r>
        <w:t>G</w:t>
      </w:r>
      <w:r>
        <w:t>T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C</w:t>
      </w:r>
      <w:r>
        <w:t>C</w:t>
      </w:r>
      <w:r>
        <w:t>G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