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DB102_length_343_mean_cov_4.81049562682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000000"/>
        </w:rPr>
        <w:t>|</w:t>
      </w:r>
      <w:r>
        <w:t>C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A</w:t>
      </w:r>
      <w:r>
        <w:rPr>
          <w:color w:val="000000"/>
        </w:rPr>
        <w:t>|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T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C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G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4169E1"/>
          <w:u w:val="single"/>
        </w:rPr>
        <w:t>A</w:t>
      </w:r>
      <w:r>
        <w:rPr>
          <w:color w:val="000000"/>
        </w:rPr>
        <w:t>|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C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>8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C</w:t>
      </w:r>
      <w:r>
        <w:t>C</w:t>
      </w:r>
      <w:r>
        <w:t>A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G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C</w:t>
      </w:r>
      <w:r>
        <w:t>A</w:t>
      </w:r>
      <w:r>
        <w:t>C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br/>
      </w:r>
      <w:r>
        <w:t>A</w:t>
      </w:r>
      <w:r>
        <w:t>C</w:t>
      </w:r>
      <w:r>
        <w:t>G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G</w:t>
      </w:r>
      <w:r>
        <w:t>C</w:t>
      </w:r>
      <w:r>
        <w:t>G</w:t>
      </w:r>
      <w:r>
        <w:t>A</w:t>
      </w:r>
      <w:r>
        <w:t>T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C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6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