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DB102_length_342_mean_cov_15.5058479532</w:t>
      </w:r>
    </w:p>
    <w:p>
      <w:pPr/>
      <w:r>
        <w:t>T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000000"/>
        </w:rPr>
        <w:t>|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G</w:t>
      </w:r>
      <w:r>
        <w:t>C</w:t>
      </w:r>
      <w: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4</w:t>
      </w:r>
      <w:r>
        <w:rPr>
          <w:color w:val="969696"/>
        </w:rPr>
        <w:t>9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G</w:t>
      </w:r>
      <w:r>
        <w:t>G</w:t>
      </w:r>
      <w:r>
        <w:t>C</w:t>
      </w:r>
      <w:r>
        <w:t>G</w:t>
      </w:r>
      <w:r>
        <w:t>G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4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