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DB102_length_601_mean_cov_8.38269550749</w:t>
      </w:r>
    </w:p>
    <w:p>
      <w:pPr/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7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T</w:t>
      </w:r>
      <w:r>
        <w:t>A</w:t>
      </w:r>
      <w:r>
        <w:t>C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T</w:t>
      </w:r>
      <w:r>
        <w:t>C</w:t>
      </w:r>
      <w:r>
        <w:t>A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T</w:t>
      </w:r>
      <w:r>
        <w:t>A</w:t>
      </w:r>
      <w:r>
        <w:t>A</w:t>
      </w:r>
      <w:r>
        <w:t>C</w:t>
      </w:r>
      <w:r>
        <w:t>T</w:t>
      </w:r>
      <w:r>
        <w:t>C</w:t>
      </w:r>
      <w:r>
        <w:t>G</w:t>
      </w:r>
      <w:r>
        <w:t>T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4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G</w:t>
      </w:r>
      <w:r>
        <w:t>G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A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t>A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T</w:t>
      </w:r>
      <w:r>
        <w:t>A</w:t>
      </w:r>
      <w:r>
        <w:t>C</w:t>
      </w:r>
      <w:r>
        <w:t>A</w:t>
      </w:r>
      <w:r>
        <w:t>T</w:t>
      </w:r>
      <w:r>
        <w:t>G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