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DB102_length_273_mean_cov_5.89010989011</w:t>
      </w:r>
    </w:p>
    <w:p>
      <w:pPr/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T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2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4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C</w:t>
      </w:r>
      <w:r>
        <w:t>C</w:t>
      </w:r>
      <w:r>
        <w:t>C</w:t>
      </w:r>
      <w:r>
        <w:t>T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C</w:t>
      </w:r>
      <w:r>
        <w:t>A</w:t>
      </w:r>
      <w:r>
        <w:t>T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C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A</w:t>
      </w:r>
      <w:r>
        <w:t>A</w:t>
      </w:r>
      <w:r>
        <w:t>G</w:t>
      </w:r>
      <w:r>
        <w:t>G</w:t>
      </w:r>
      <w:r>
        <w:t>C</w:t>
      </w:r>
      <w:r>
        <w:rPr>
          <w:color w:val="000000"/>
        </w:rPr>
        <w:t>|</w:t>
      </w:r>
      <w:r>
        <w:t>C</w:t>
      </w:r>
      <w:r>
        <w:t>C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X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br/>
      </w:r>
      <w:r>
        <w:t>A</w:t>
      </w:r>
      <w:r>
        <w:t>A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C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T</w:t>
      </w:r>
      <w:r>
        <w:t>G</w:t>
      </w:r>
      <w:r>
        <w:t>T</w:t>
      </w:r>
      <w:r>
        <w:t>G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9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T</w:t>
      </w:r>
      <w:r>
        <w:t>G</w:t>
      </w:r>
      <w:r>
        <w:t>C</w:t>
      </w:r>
      <w:r>
        <w:t>T</w:t>
      </w:r>
      <w:r>
        <w:t>G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