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DB102_length_243_mean_cov_3.71604938272</w:t>
      </w:r>
    </w:p>
    <w:p>
      <w:pPr/>
      <w:r>
        <w:rPr>
          <w:color w:val="4169E1"/>
        </w:rPr>
        <w:t>C</w:t>
      </w:r>
      <w:r>
        <w:rPr>
          <w:color w:val="000000"/>
        </w:rPr>
        <w:t>|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G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G</w:t>
      </w:r>
      <w:r>
        <w:t>C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T</w:t>
      </w:r>
      <w:r>
        <w:rPr>
          <w:color w:val="000000"/>
        </w:rPr>
        <w:t>|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G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G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G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T</w:t>
      </w:r>
      <w:r>
        <w:rPr>
          <w:color w:val="4169E1"/>
        </w:rPr>
        <w:t>T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4169E1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A</w:t>
      </w:r>
      <w:r>
        <w:t>T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5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8</w:t>
      </w:r>
      <w:r>
        <w:rPr>
          <w:color w:val="969696"/>
        </w:rPr>
        <w:br/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A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4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