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DB101_length_964_mean_cov_6.06846473029</w:t>
      </w:r>
    </w:p>
    <w:p>
      <w:pPr/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T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A</w:t>
      </w:r>
      <w:r>
        <w:t>G</w:t>
      </w:r>
      <w:r>
        <w:t>A</w:t>
      </w:r>
      <w:r>
        <w:t>G</w:t>
      </w:r>
      <w:r>
        <w:t>A</w:t>
      </w:r>
      <w:r>
        <w:t>C</w:t>
      </w:r>
      <w:r>
        <w:t>G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G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G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2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C</w:t>
      </w:r>
      <w:r>
        <w:t>C</w:t>
      </w:r>
      <w:r>
        <w:t>C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G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T</w:t>
      </w:r>
      <w:r>
        <w:t>G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G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G</w:t>
      </w:r>
      <w:r>
        <w:t>C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A</w:t>
      </w:r>
      <w:r>
        <w:t>C</w:t>
      </w:r>
      <w:r>
        <w:t>A</w:t>
      </w:r>
      <w:r>
        <w:t>C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C</w:t>
      </w:r>
      <w:r>
        <w:t>C</w:t>
      </w:r>
      <w:r>
        <w:t>A</w:t>
      </w:r>
      <w:r>
        <w:t>T</w:t>
      </w:r>
      <w:r>
        <w:t>G</w:t>
      </w:r>
      <w:r>
        <w:t>A</w:t>
      </w:r>
      <w:r>
        <w:t>T</w:t>
      </w:r>
      <w:r>
        <w:t>C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A</w:t>
      </w:r>
      <w:r>
        <w:t>G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G</w:t>
      </w:r>
      <w:r>
        <w:t>A</w:t>
      </w:r>
      <w:r>
        <w:t>G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A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C</w:t>
      </w:r>
      <w:r>
        <w:rPr>
          <w:color w:val="DC143C"/>
        </w:rPr>
        <w:t>C</w:t>
      </w:r>
      <w:r>
        <w:rPr>
          <w:color w:val="DC143C"/>
        </w:rPr>
        <w:t>A</w:t>
      </w:r>
      <w:r>
        <w:rPr>
          <w:color w:val="000000"/>
        </w:rPr>
        <w:t>|</w:t>
      </w:r>
      <w:r>
        <w:t>A</w:t>
      </w:r>
      <w:r>
        <w:t>A</w:t>
      </w:r>
      <w:r>
        <w:t>T</w:t>
      </w:r>
      <w:r>
        <w:t>G</w:t>
      </w:r>
      <w:r>
        <w:t>G</w:t>
      </w:r>
      <w:r>
        <w:t>A</w:t>
      </w:r>
      <w:r>
        <w:t>G</w:t>
      </w:r>
      <w:r>
        <w:t>T</w:t>
      </w:r>
      <w:r>
        <w:t>T</w:t>
      </w:r>
      <w:r>
        <w:t>T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3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T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C</w:t>
      </w:r>
      <w:r>
        <w:t>A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T</w:t>
      </w:r>
      <w:r>
        <w:t>G</w:t>
      </w:r>
      <w:r>
        <w:t>G</w:t>
      </w:r>
      <w:r>
        <w:br/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G</w:t>
      </w:r>
      <w:r>
        <w:t>A</w:t>
      </w:r>
      <w:r>
        <w:t>C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A</w:t>
      </w:r>
      <w:r>
        <w:t>A</w:t>
      </w:r>
      <w:r>
        <w:t>A</w:t>
      </w:r>
      <w:r>
        <w:t>G</w:t>
      </w:r>
      <w:r>
        <w:t>C</w:t>
      </w:r>
      <w:r>
        <w:t>A</w:t>
      </w:r>
      <w:r>
        <w:t>G</w:t>
      </w:r>
      <w:r>
        <w:t>A</w:t>
      </w:r>
      <w:r>
        <w:t>G</w:t>
      </w:r>
      <w:r>
        <w:t>C</w:t>
      </w:r>
      <w:r>
        <w:t>T</w:t>
      </w:r>
      <w:r>
        <w:t>A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G</w:t>
      </w:r>
      <w:r>
        <w:t>C</w:t>
      </w:r>
      <w:r>
        <w:t>C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G</w:t>
      </w:r>
      <w:r>
        <w:t>C</w:t>
      </w:r>
      <w:r>
        <w:t>T</w:t>
      </w:r>
      <w:r>
        <w:t>T</w:t>
      </w:r>
      <w:r>
        <w:t>T</w:t>
      </w:r>
      <w:r>
        <w:t>T</w:t>
      </w:r>
      <w:r>
        <w:t>G</w:t>
      </w:r>
      <w:r>
        <w:t>T</w:t>
      </w:r>
      <w:r>
        <w:t>A</w:t>
      </w:r>
      <w:r>
        <w:t>C</w:t>
      </w:r>
      <w:r>
        <w:t>T</w:t>
      </w:r>
      <w:r>
        <w:t>A</w:t>
      </w:r>
      <w:r>
        <w:t>G</w:t>
      </w:r>
      <w:r>
        <w:t>A</w:t>
      </w:r>
      <w:r>
        <w:t>G</w:t>
      </w:r>
      <w:r>
        <w:t>T</w:t>
      </w:r>
      <w:r>
        <w:t>G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G</w:t>
      </w:r>
      <w:r>
        <w:t>A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</w:rPr>
        <w:t>A</w:t>
      </w:r>
      <w:r>
        <w:rPr>
          <w:color w:val="DC143C"/>
        </w:rP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color w:val="DC143C"/>
        </w:rPr>
        <w:t>G</w:t>
      </w:r>
      <w:r>
        <w:rPr>
          <w:color w:val="000000"/>
        </w:rPr>
        <w:t>|</w:t>
      </w:r>
      <w:r>
        <w:t>A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G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C</w:t>
      </w:r>
      <w:r>
        <w:t>T</w:t>
      </w:r>
      <w:r>
        <w:t>G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G</w:t>
      </w:r>
      <w:r>
        <w:t>A</w:t>
      </w:r>
      <w:r>
        <w:br/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: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6</w:t>
      </w:r>
      <w:r>
        <w:rPr>
          <w:color w:val="969696"/>
        </w:rPr>
        <w:t>5</w:t>
      </w:r>
      <w:r>
        <w:rPr>
          <w:color w:val="969696"/>
        </w:rPr>
        <w:t>7</w:t>
      </w:r>
      <w:r>
        <w:rPr>
          <w:color w:val="969696"/>
        </w:rPr>
        <w:t>-</w:t>
      </w:r>
      <w:r>
        <w:rPr>
          <w:color w:val="969696"/>
        </w:rPr>
        <w:t>3</w:t>
      </w:r>
      <w:r>
        <w:rPr>
          <w:color w:val="969696"/>
        </w:rPr>
        <w:t>5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5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A</w:t>
      </w:r>
      <w:r>
        <w:t>G</w:t>
      </w:r>
      <w:r>
        <w:t>C</w:t>
      </w:r>
      <w:r>
        <w:t>C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T</w:t>
      </w:r>
      <w:r>
        <w:t>T</w:t>
      </w:r>
      <w:r>
        <w:t>T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G</w:t>
      </w:r>
      <w:r>
        <w:t>G</w:t>
      </w:r>
      <w:r>
        <w:t>T</w:t>
      </w:r>
      <w:r>
        <w:t>G</w:t>
      </w:r>
      <w:r>
        <w:t>G</w:t>
      </w:r>
      <w:r>
        <w:t>T</w:t>
      </w:r>
      <w:r>
        <w:t>A</w:t>
      </w:r>
      <w:r>
        <w:t>C</w:t>
      </w:r>
      <w:r>
        <w:t>C</w:t>
      </w:r>
      <w:r>
        <w:t>T</w:t>
      </w:r>
      <w:r>
        <w:t>G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G</w:t>
      </w:r>
      <w:r>
        <w:t>A</w:t>
      </w:r>
      <w:r>
        <w:t>T</w:t>
      </w:r>
      <w:r>
        <w:t>A</w:t>
      </w:r>
      <w:r>
        <w:t>A</w:t>
      </w:r>
      <w:r>
        <w:t>C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T</w:t>
      </w:r>
      <w:r>
        <w:t>G</w:t>
      </w:r>
      <w:r>
        <w:t>G</w:t>
      </w:r>
      <w:r>
        <w:t>T</w:t>
      </w:r>
      <w:r>
        <w:t>T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A</w:t>
      </w:r>
      <w:r>
        <w:t>G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G</w:t>
      </w:r>
      <w:r>
        <w:t>A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A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G</w:t>
      </w:r>
      <w:r>
        <w:t>G</w:t>
      </w:r>
      <w:r>
        <w:t>C</w:t>
      </w:r>
      <w:r>
        <w:t>C</w:t>
      </w:r>
      <w:r>
        <w:t>G</w:t>
      </w:r>
      <w:r>
        <w:t>A</w:t>
      </w:r>
      <w:r>
        <w:t>G</w:t>
      </w:r>
      <w:r>
        <w:t>G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G</w:t>
      </w:r>
      <w:r>
        <w:t>G</w:t>
      </w:r>
      <w:r>
        <w:t>C</w:t>
      </w:r>
      <w:r>
        <w:t>T</w:t>
      </w:r>
      <w:r>
        <w:t>T</w:t>
      </w:r>
      <w:r>
        <w:t>G</w:t>
      </w:r>
      <w:r>
        <w:t>G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C</w:t>
      </w:r>
      <w:r>
        <w:t>A</w:t>
      </w:r>
      <w:r>
        <w:t>A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