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sans" w:hAnsi="sans"/>
          <w:b/>
          <w:sz w:val="20"/>
        </w:rPr>
        <w:t>DB101_length_311_mean_cov_15.0450160772</w:t>
      </w:r>
    </w:p>
    <w:p>
      <w:pPr/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T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C</w:t>
      </w:r>
      <w:r>
        <w:rPr>
          <w:color w:val="4169E1"/>
        </w:rPr>
        <w:t>A</w:t>
      </w:r>
      <w:r>
        <w:rPr>
          <w:color w:val="4169E1"/>
        </w:rPr>
        <w:t>C</w:t>
      </w:r>
      <w:r>
        <w:rPr>
          <w:color w:val="000000"/>
        </w:rPr>
        <w:t>|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A</w:t>
      </w:r>
      <w:r>
        <w:t>C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6</w:t>
      </w:r>
      <w:r>
        <w:rPr>
          <w:color w:val="969696"/>
        </w:rPr>
        <w:t>: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5</w:t>
      </w:r>
      <w:r>
        <w:rPr>
          <w:color w:val="969696"/>
        </w:rPr>
        <w:t>9</w:t>
      </w:r>
      <w:r>
        <w:rPr>
          <w:color w:val="969696"/>
        </w:rPr>
        <w:t>8</w:t>
      </w:r>
      <w:r>
        <w:rPr>
          <w:color w:val="969696"/>
        </w:rPr>
        <w:t>9</w:t>
      </w:r>
      <w:r>
        <w:rPr>
          <w:color w:val="969696"/>
        </w:rPr>
        <w:t>2</w:t>
      </w:r>
      <w:r>
        <w:rPr>
          <w:color w:val="969696"/>
        </w:rPr>
        <w:t>-</w:t>
      </w:r>
      <w:r>
        <w:rPr>
          <w:color w:val="969696"/>
        </w:rPr>
        <w:t>1</w:t>
      </w:r>
      <w:r>
        <w:rPr>
          <w:color w:val="969696"/>
        </w:rPr>
        <w:t>0</w:t>
      </w:r>
      <w:r>
        <w:rPr>
          <w:color w:val="969696"/>
        </w:rPr>
        <w:t>6</w:t>
      </w:r>
      <w:r>
        <w:rPr>
          <w:color w:val="969696"/>
        </w:rPr>
        <w:t>4</w:t>
      </w:r>
      <w:r>
        <w:rPr>
          <w:color w:val="969696"/>
        </w:rPr>
        <w:t>6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>7</w:t>
      </w:r>
      <w:r>
        <w:rPr>
          <w:color w:val="969696"/>
        </w:rPr>
        <w:t>9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3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9</w:t>
      </w:r>
      <w:r>
        <w:rPr>
          <w:color w:val="969696"/>
        </w:rPr>
        <w:t>5</w:t>
      </w:r>
      <w:r>
        <w:rPr>
          <w:color w:val="969696"/>
        </w:rPr>
        <w:t xml:space="preserve"> </w:t>
      </w:r>
      <w:r>
        <w:rPr>
          <w:color w:val="969696"/>
        </w:rPr>
        <w:t>p</w:t>
      </w:r>
      <w:r>
        <w:rPr>
          <w:color w:val="969696"/>
        </w:rPr>
        <w:t>=</w:t>
      </w:r>
      <w:r>
        <w:rPr>
          <w:color w:val="969696"/>
        </w:rPr>
        <w:t>0</w:t>
      </w:r>
      <w:r>
        <w:rPr>
          <w:color w:val="969696"/>
        </w:rPr>
        <w:t>e</w:t>
      </w:r>
      <w:r>
        <w:rPr>
          <w:color w:val="969696"/>
        </w:rPr>
        <w:t>+</w:t>
      </w:r>
      <w:r>
        <w:rPr>
          <w:color w:val="969696"/>
        </w:rPr>
        <w:t>0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T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rPr>
          <w:u w:val="single"/>
        </w:rPr>
        <w:t>C</w:t>
      </w:r>
      <w:r>
        <w:rPr>
          <w:u w:val="single"/>
        </w:rP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t>A</w:t>
      </w:r>
      <w:r>
        <w:t>T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A</w:t>
      </w:r>
      <w:r>
        <w:t>A</w:t>
      </w:r>
      <w:r>
        <w:t>C</w:t>
      </w:r>
      <w:r>
        <w:t>A</w:t>
      </w:r>
      <w:r>
        <w:t>T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C</w:t>
      </w:r>
      <w:r>
        <w:t>C</w:t>
      </w:r>
      <w:r>
        <w:t>T</w:t>
      </w:r>
      <w:r>
        <w:t>C</w:t>
      </w:r>
      <w:r>
        <w:t>C</w:t>
      </w:r>
      <w:r>
        <w:t>A</w:t>
      </w:r>
      <w:r>
        <w:t>C</w:t>
      </w:r>
      <w:r>
        <w:t>A</w:t>
      </w:r>
      <w:r>
        <w:t>T</w:t>
      </w:r>
      <w:r>
        <w:t>T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A</w:t>
      </w:r>
      <w:r>
        <w:t>C</w:t>
      </w:r>
      <w:r>
        <w:t>C</w:t>
      </w:r>
      <w:r>
        <w:t>A</w:t>
      </w:r>
      <w:r>
        <w:t>C</w:t>
      </w:r>
      <w:r>
        <w:t>A</w:t>
      </w:r>
      <w:r>
        <w:t>C</w:t>
      </w:r>
      <w:r>
        <w:t>T</w:t>
      </w:r>
      <w:r>
        <w:rPr>
          <w:color w:val="000000"/>
        </w:rPr>
        <w:t>|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T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DC143C"/>
          <w:u w:val="single"/>
        </w:rPr>
        <w:t>C</w:t>
      </w:r>
      <w:r>
        <w:rPr>
          <w:color w:val="DC143C"/>
          <w:u w:val="single"/>
        </w:rPr>
        <w:t>A</w:t>
      </w:r>
      <w:r>
        <w:rPr>
          <w:color w:val="000000"/>
        </w:rPr>
        <w:t>|</w:t>
      </w:r>
      <w:r>
        <w:t>T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G</w:t>
      </w:r>
      <w:r>
        <w:t>C</w:t>
      </w:r>
      <w:r>
        <w:t>T</w:t>
      </w:r>
      <w:r>
        <w:t>T</w:t>
      </w:r>
      <w:r>
        <w:t>A</w:t>
      </w:r>
      <w:r>
        <w:t>G</w:t>
      </w:r>
      <w:r>
        <w:t>C</w:t>
      </w:r>
      <w:r>
        <w:t>T</w:t>
      </w:r>
      <w:r>
        <w:t>T</w:t>
      </w:r>
      <w:r>
        <w:t>C</w:t>
      </w:r>
      <w:r>
        <w:t>T</w:t>
      </w:r>
      <w:r>
        <w:t>T</w:t>
      </w:r>
      <w:r>
        <w:t>T</w:t>
      </w:r>
      <w:r>
        <w:t>T</w:t>
      </w:r>
      <w:r>
        <w:t>A</w:t>
      </w:r>
      <w:r>
        <w:t>A</w:t>
      </w:r>
      <w:r>
        <w:t>C</w:t>
      </w:r>
      <w:r>
        <w:t>A</w:t>
      </w:r>
      <w:r>
        <w:t>A</w:t>
      </w:r>
      <w:r>
        <w:t>A</w:t>
      </w:r>
      <w:r>
        <w:t>G</w:t>
      </w:r>
      <w:r>
        <w:t>A</w:t>
      </w:r>
      <w:r>
        <w:t>G</w:t>
      </w:r>
      <w:r>
        <w:t>T</w:t>
      </w:r>
      <w:r>
        <w:t>T</w:t>
      </w:r>
      <w:r>
        <w:t>A</w:t>
      </w:r>
      <w:r>
        <w:t>T</w:t>
      </w:r>
      <w:r>
        <w:t>T</w:t>
      </w:r>
      <w:r>
        <w:t>G</w:t>
      </w:r>
      <w:r>
        <w:t>A</w:t>
      </w:r>
      <w:r>
        <w:t>A</w:t>
      </w:r>
      <w:r>
        <w:t>T</w:t>
      </w:r>
      <w:r>
        <w:t>T</w:t>
      </w:r>
      <w:r>
        <w:t>G</w:t>
      </w:r>
      <w:r>
        <w:t>A</w:t>
      </w:r>
      <w:r>
        <w:t>T</w:t>
      </w:r>
      <w:r>
        <w:t>A</w:t>
      </w:r>
      <w:r>
        <w:t>C</w:t>
      </w:r>
      <w:r>
        <w:br/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>&gt;</w:t>
      </w:r>
      <w:r>
        <w:rPr>
          <w:color w:val="969696"/>
        </w:rPr>
        <w:t>c</w:t>
      </w:r>
      <w:r>
        <w:rPr>
          <w:color w:val="969696"/>
        </w:rPr>
        <w:t>h</w:t>
      </w:r>
      <w:r>
        <w:rPr>
          <w:color w:val="969696"/>
        </w:rPr>
        <w:t>r</w:t>
      </w:r>
      <w:r>
        <w:rPr>
          <w:color w:val="969696"/>
        </w:rPr>
        <w:t>7</w:t>
      </w:r>
      <w:r>
        <w:rPr>
          <w:color w:val="969696"/>
        </w:rPr>
        <w:t>: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7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>-</w:t>
      </w:r>
      <w:r>
        <w:rPr>
          <w:color w:val="969696"/>
        </w:rPr>
        <w:t>8</w:t>
      </w:r>
      <w:r>
        <w:rPr>
          <w:color w:val="969696"/>
        </w:rPr>
        <w:t>1</w:t>
      </w:r>
      <w:r>
        <w:rPr>
          <w:color w:val="969696"/>
        </w:rPr>
        <w:t>9</w:t>
      </w:r>
      <w:r>
        <w:rPr>
          <w:color w:val="969696"/>
        </w:rPr>
        <w:t>1</w:t>
      </w:r>
      <w:r>
        <w:rPr>
          <w:color w:val="969696"/>
        </w:rPr>
        <w:t>7</w:t>
      </w:r>
      <w:r>
        <w:rPr>
          <w:color w:val="969696"/>
        </w:rPr>
        <w:t>8</w:t>
      </w:r>
      <w:r>
        <w:rPr>
          <w:color w:val="969696"/>
        </w:rPr>
        <w:t>6</w:t>
      </w:r>
      <w:r>
        <w:rPr>
          <w:color w:val="969696"/>
        </w:rPr>
        <w:t>7</w:t>
      </w:r>
      <w:r>
        <w:rPr>
          <w:color w:val="969696"/>
        </w:rPr>
        <w:t xml:space="preserve"> </w:t>
      </w:r>
      <w:r>
        <w:rPr>
          <w:color w:val="969696"/>
        </w:rPr>
        <w:t>+</w:t>
      </w:r>
      <w:r>
        <w:rPr>
          <w:color w:val="969696"/>
        </w:rPr>
        <w:t xml:space="preserve"> </w:t>
      </w:r>
      <w:r>
        <w:rPr>
          <w:color w:val="969696"/>
        </w:rPr>
        <w:t>E</w:t>
      </w:r>
      <w:r>
        <w:rPr>
          <w:color w:val="969696"/>
        </w:rPr>
        <w:t>=</w:t>
      </w:r>
      <w:r>
        <w:rPr>
          <w:color w:val="969696"/>
        </w:rPr>
        <w:t>1</w:t>
      </w:r>
      <w:r>
        <w:rPr>
          <w:color w:val="969696"/>
        </w:rPr>
        <w:t>e</w:t>
      </w:r>
      <w:r>
        <w:rPr>
          <w:color w:val="969696"/>
        </w:rPr>
        <w:t>-</w:t>
      </w:r>
      <w:r>
        <w:rPr>
          <w:color w:val="969696"/>
        </w:rPr>
        <w:t>5</w:t>
      </w:r>
      <w:r>
        <w:rPr>
          <w:color w:val="969696"/>
        </w:rPr>
        <w:t>0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br/>
      </w:r>
      <w:r>
        <w:t>A</w:t>
      </w:r>
      <w:r>
        <w:t>T</w:t>
      </w:r>
      <w:r>
        <w:t>T</w:t>
      </w:r>
      <w:r>
        <w:t>C</w:t>
      </w:r>
      <w:r>
        <w:t>T</w:t>
      </w:r>
      <w:r>
        <w:t>G</w:t>
      </w:r>
      <w:r>
        <w:t>T</w:t>
      </w:r>
      <w:r>
        <w:t>T</w:t>
      </w:r>
      <w:r>
        <w:t>G</w:t>
      </w:r>
      <w:r>
        <w:t>A</w:t>
      </w:r>
      <w:r>
        <w:t>G</w:t>
      </w:r>
      <w:r>
        <w:t>T</w:t>
      </w:r>
      <w:r>
        <w:t>C</w:t>
      </w:r>
      <w:r>
        <w:t>A</w:t>
      </w:r>
      <w:r>
        <w:t>T</w:t>
      </w:r>
      <w:r>
        <w:t>C</w:t>
      </w:r>
      <w:r>
        <w:t>C</w:t>
      </w:r>
      <w:r>
        <w:t>A</w:t>
      </w:r>
      <w:r>
        <w:t>G</w:t>
      </w:r>
      <w:r>
        <w:t>G</w:t>
      </w:r>
      <w:r>
        <w:t>C</w:t>
      </w:r>
      <w:r>
        <w:t>A</w:t>
      </w:r>
      <w:r>
        <w:t>G</w:t>
      </w:r>
      <w:r>
        <w:t>A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A</w:t>
      </w:r>
      <w:r>
        <w:t>T</w:t>
      </w:r>
      <w:r>
        <w:t>T</w:t>
      </w:r>
      <w:r>
        <w:t>A</w:t>
      </w:r>
      <w:r>
        <w:t>T</w:t>
      </w:r>
      <w:r>
        <w:t>T</w:t>
      </w:r>
      <w:r>
        <w:t>C</w:t>
      </w:r>
      <w:r>
        <w:t>C</w:t>
      </w:r>
      <w:r>
        <w:t>T</w:t>
      </w:r>
      <w:r>
        <w:t>G</w:t>
      </w:r>
      <w:r>
        <w:t>C</w:t>
      </w:r>
      <w:r>
        <w:t>T</w:t>
      </w:r>
      <w:r>
        <w:t>A</w:t>
      </w:r>
      <w:r>
        <w:t>A</w:t>
      </w:r>
      <w:r>
        <w:t>A</w:t>
      </w:r>
      <w:r>
        <w:t>A</w:t>
      </w:r>
      <w:r>
        <w:t>T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  <w:r>
        <w:rPr>
          <w:color w:val="969696"/>
        </w:rPr>
        <w:t xml:space="preserve"> 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ourier" w:hAnsi="Courier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